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孙化萍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02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400130—001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眼健康中医外治技术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施炜,陈璐,陈得良,陈庆,高卫萍,孙化萍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